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62962644" name="4ca91280-dcb7-11f0-88a4-e1ca07ff51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71057866" name="4ca91280-dcb7-11f0-88a4-e1ca07ff51a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00943801" name="50c3f1f0-dcb7-11f0-88a4-e1ca07ff51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043729" name="50c3f1f0-dcb7-11f0-88a4-e1ca07ff51a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05494137" name="1c1cecc0-dcbe-11f0-88a4-e1ca07ff51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4759590" name="1c1cecc0-dcbe-11f0-88a4-e1ca07ff51a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58824602" name="203de6b0-dcbe-11f0-88a4-e1ca07ff51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2615303" name="203de6b0-dcbe-11f0-88a4-e1ca07ff51a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Hofgutweg 1G, 3400 Burgdorf</w:t>
          </w:r>
        </w:p>
        <w:p>
          <w:pPr>
            <w:spacing w:before="0" w:after="0"/>
          </w:pPr>
          <w:r>
            <w:t>632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